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0A5219" w14:textId="77777777" w:rsidR="00DA509A" w:rsidRPr="005223A0" w:rsidRDefault="000B4C54" w:rsidP="000B4C54">
      <w:pPr>
        <w:pageBreakBefore/>
        <w:tabs>
          <w:tab w:val="right" w:pos="9070"/>
        </w:tabs>
        <w:rPr>
          <w:rFonts w:ascii="Arial" w:hAnsi="Arial" w:cs="Arial"/>
          <w:sz w:val="20"/>
          <w:szCs w:val="20"/>
        </w:rPr>
      </w:pPr>
      <w:r w:rsidRPr="005223A0">
        <w:rPr>
          <w:rFonts w:ascii="Arial" w:hAnsi="Arial" w:cs="Arial"/>
          <w:sz w:val="20"/>
          <w:szCs w:val="20"/>
        </w:rPr>
        <w:tab/>
        <w:t xml:space="preserve"> </w:t>
      </w:r>
      <w:r w:rsidR="00EC6B7B" w:rsidRPr="005223A0">
        <w:rPr>
          <w:rFonts w:ascii="Arial" w:hAnsi="Arial" w:cs="Arial"/>
          <w:sz w:val="20"/>
          <w:szCs w:val="20"/>
        </w:rPr>
        <w:tab/>
      </w:r>
      <w:r w:rsidR="00EC6B7B" w:rsidRPr="005223A0">
        <w:rPr>
          <w:rFonts w:ascii="Arial" w:hAnsi="Arial" w:cs="Arial"/>
          <w:sz w:val="20"/>
          <w:szCs w:val="20"/>
        </w:rPr>
        <w:tab/>
      </w:r>
      <w:r w:rsidR="00EC6B7B" w:rsidRPr="005223A0">
        <w:rPr>
          <w:rFonts w:ascii="Arial" w:hAnsi="Arial" w:cs="Arial"/>
          <w:sz w:val="20"/>
          <w:szCs w:val="20"/>
        </w:rPr>
        <w:tab/>
      </w:r>
      <w:r w:rsidR="00EC6B7B" w:rsidRPr="005223A0">
        <w:rPr>
          <w:rFonts w:ascii="Arial" w:hAnsi="Arial" w:cs="Arial"/>
          <w:sz w:val="20"/>
          <w:szCs w:val="20"/>
        </w:rPr>
        <w:tab/>
      </w:r>
      <w:r w:rsidR="00EC6B7B" w:rsidRPr="005223A0">
        <w:rPr>
          <w:rFonts w:ascii="Arial" w:hAnsi="Arial" w:cs="Arial"/>
          <w:sz w:val="20"/>
          <w:szCs w:val="20"/>
        </w:rPr>
        <w:tab/>
      </w:r>
      <w:r w:rsidR="00DA509A" w:rsidRPr="005223A0">
        <w:rPr>
          <w:rFonts w:ascii="Arial" w:hAnsi="Arial" w:cs="Arial"/>
          <w:sz w:val="20"/>
          <w:szCs w:val="20"/>
        </w:rPr>
        <w:t xml:space="preserve">Załącznik nr </w:t>
      </w:r>
      <w:r w:rsidR="005937C3">
        <w:rPr>
          <w:rFonts w:ascii="Arial" w:hAnsi="Arial" w:cs="Arial"/>
          <w:sz w:val="20"/>
          <w:szCs w:val="20"/>
        </w:rPr>
        <w:t>6</w:t>
      </w:r>
      <w:r w:rsidR="0029492E" w:rsidRPr="005223A0">
        <w:rPr>
          <w:rFonts w:ascii="Arial" w:hAnsi="Arial" w:cs="Arial"/>
          <w:sz w:val="20"/>
          <w:szCs w:val="20"/>
        </w:rPr>
        <w:t xml:space="preserve"> do SWZ</w:t>
      </w:r>
      <w:r w:rsidR="00DA509A" w:rsidRPr="005223A0">
        <w:rPr>
          <w:rFonts w:ascii="Arial" w:hAnsi="Arial" w:cs="Arial"/>
          <w:sz w:val="20"/>
          <w:szCs w:val="20"/>
        </w:rPr>
        <w:t xml:space="preserve"> </w:t>
      </w:r>
      <w:r w:rsidR="0000234F" w:rsidRPr="005223A0">
        <w:rPr>
          <w:rFonts w:ascii="Arial" w:hAnsi="Arial" w:cs="Arial"/>
          <w:sz w:val="20"/>
          <w:szCs w:val="20"/>
        </w:rPr>
        <w:t xml:space="preserve"> </w:t>
      </w:r>
    </w:p>
    <w:p w14:paraId="78FC72EA" w14:textId="77777777" w:rsidR="00487287" w:rsidRPr="005223A0" w:rsidRDefault="00DA509A" w:rsidP="00487287">
      <w:pPr>
        <w:tabs>
          <w:tab w:val="left" w:pos="1140"/>
        </w:tabs>
        <w:rPr>
          <w:rFonts w:ascii="Arial" w:hAnsi="Arial" w:cs="Arial"/>
          <w:b/>
          <w:sz w:val="20"/>
          <w:szCs w:val="20"/>
        </w:rPr>
      </w:pPr>
      <w:r w:rsidRPr="005223A0">
        <w:rPr>
          <w:rFonts w:ascii="Arial" w:hAnsi="Arial" w:cs="Arial"/>
          <w:b/>
          <w:sz w:val="20"/>
          <w:szCs w:val="20"/>
        </w:rPr>
        <w:tab/>
      </w:r>
    </w:p>
    <w:p w14:paraId="07D17DE9" w14:textId="77777777" w:rsidR="00487287" w:rsidRPr="005223A0" w:rsidRDefault="00487287" w:rsidP="00487287">
      <w:pPr>
        <w:tabs>
          <w:tab w:val="left" w:pos="1140"/>
        </w:tabs>
        <w:rPr>
          <w:rFonts w:ascii="Arial" w:hAnsi="Arial" w:cs="Arial"/>
          <w:b/>
          <w:sz w:val="20"/>
          <w:szCs w:val="20"/>
        </w:rPr>
      </w:pPr>
      <w:r w:rsidRPr="005223A0">
        <w:rPr>
          <w:rFonts w:ascii="Arial" w:hAnsi="Arial" w:cs="Arial"/>
          <w:b/>
          <w:sz w:val="20"/>
          <w:szCs w:val="20"/>
        </w:rPr>
        <w:t xml:space="preserve">         </w:t>
      </w:r>
    </w:p>
    <w:p w14:paraId="0AD813B6" w14:textId="77777777" w:rsidR="009E1C8A" w:rsidRPr="005223A0" w:rsidRDefault="00487287" w:rsidP="00487287">
      <w:pPr>
        <w:tabs>
          <w:tab w:val="left" w:pos="1140"/>
        </w:tabs>
        <w:rPr>
          <w:rFonts w:ascii="Arial" w:hAnsi="Arial" w:cs="Arial"/>
          <w:sz w:val="20"/>
          <w:szCs w:val="20"/>
        </w:rPr>
      </w:pPr>
      <w:r w:rsidRPr="005223A0">
        <w:rPr>
          <w:rFonts w:ascii="Arial" w:hAnsi="Arial" w:cs="Arial"/>
          <w:b/>
          <w:sz w:val="20"/>
          <w:szCs w:val="20"/>
        </w:rPr>
        <w:t xml:space="preserve">  </w:t>
      </w:r>
      <w:r w:rsidR="009E1C8A" w:rsidRPr="005223A0">
        <w:rPr>
          <w:rFonts w:ascii="Arial" w:hAnsi="Arial" w:cs="Arial"/>
          <w:sz w:val="20"/>
          <w:szCs w:val="20"/>
        </w:rPr>
        <w:t>...................................................................................</w:t>
      </w:r>
      <w:r w:rsidR="009E1C8A" w:rsidRPr="005223A0">
        <w:rPr>
          <w:rFonts w:ascii="Arial" w:hAnsi="Arial" w:cs="Arial"/>
          <w:sz w:val="20"/>
          <w:szCs w:val="20"/>
        </w:rPr>
        <w:tab/>
        <w:t xml:space="preserve">      </w:t>
      </w:r>
      <w:r w:rsidR="00EC6B7B" w:rsidRPr="005223A0">
        <w:rPr>
          <w:rFonts w:ascii="Arial" w:hAnsi="Arial" w:cs="Arial"/>
          <w:sz w:val="20"/>
          <w:szCs w:val="20"/>
        </w:rPr>
        <w:tab/>
      </w:r>
      <w:r w:rsidR="00EC6B7B" w:rsidRPr="005223A0">
        <w:rPr>
          <w:rFonts w:ascii="Arial" w:hAnsi="Arial" w:cs="Arial"/>
          <w:sz w:val="20"/>
          <w:szCs w:val="20"/>
        </w:rPr>
        <w:tab/>
      </w:r>
      <w:r w:rsidR="00EC6B7B" w:rsidRPr="005223A0">
        <w:rPr>
          <w:rFonts w:ascii="Arial" w:hAnsi="Arial" w:cs="Arial"/>
          <w:sz w:val="20"/>
          <w:szCs w:val="20"/>
        </w:rPr>
        <w:tab/>
      </w:r>
      <w:r w:rsidR="00EC6B7B" w:rsidRPr="005223A0">
        <w:rPr>
          <w:rFonts w:ascii="Arial" w:hAnsi="Arial" w:cs="Arial"/>
          <w:sz w:val="20"/>
          <w:szCs w:val="20"/>
        </w:rPr>
        <w:tab/>
      </w:r>
      <w:r w:rsidR="00EC6B7B" w:rsidRPr="005223A0">
        <w:rPr>
          <w:rFonts w:ascii="Arial" w:hAnsi="Arial" w:cs="Arial"/>
          <w:sz w:val="20"/>
          <w:szCs w:val="20"/>
        </w:rPr>
        <w:tab/>
      </w:r>
      <w:r w:rsidR="00EC6B7B" w:rsidRPr="005223A0">
        <w:rPr>
          <w:rFonts w:ascii="Arial" w:hAnsi="Arial" w:cs="Arial"/>
          <w:sz w:val="20"/>
          <w:szCs w:val="20"/>
        </w:rPr>
        <w:tab/>
      </w:r>
      <w:r w:rsidR="00EC6B7B" w:rsidRPr="005223A0">
        <w:rPr>
          <w:rFonts w:ascii="Arial" w:hAnsi="Arial" w:cs="Arial"/>
          <w:sz w:val="20"/>
          <w:szCs w:val="20"/>
        </w:rPr>
        <w:tab/>
      </w:r>
      <w:r w:rsidR="009E1C8A" w:rsidRPr="005223A0">
        <w:rPr>
          <w:rFonts w:ascii="Arial" w:hAnsi="Arial" w:cs="Arial"/>
          <w:sz w:val="20"/>
          <w:szCs w:val="20"/>
        </w:rPr>
        <w:t>..................................., d</w:t>
      </w:r>
      <w:r w:rsidR="00623033" w:rsidRPr="005223A0">
        <w:rPr>
          <w:rFonts w:ascii="Arial" w:hAnsi="Arial" w:cs="Arial"/>
          <w:sz w:val="20"/>
          <w:szCs w:val="20"/>
        </w:rPr>
        <w:t xml:space="preserve">nia ....................... </w:t>
      </w:r>
      <w:r w:rsidR="006D4FB1" w:rsidRPr="005223A0">
        <w:rPr>
          <w:rFonts w:ascii="Arial" w:hAnsi="Arial" w:cs="Arial"/>
          <w:sz w:val="20"/>
          <w:szCs w:val="20"/>
        </w:rPr>
        <w:t>…….</w:t>
      </w:r>
      <w:r w:rsidR="009E1C8A" w:rsidRPr="005223A0">
        <w:rPr>
          <w:rFonts w:ascii="Arial" w:hAnsi="Arial" w:cs="Arial"/>
          <w:sz w:val="20"/>
          <w:szCs w:val="20"/>
        </w:rPr>
        <w:t xml:space="preserve"> r.</w:t>
      </w:r>
      <w:r w:rsidR="00D97491" w:rsidRPr="005223A0">
        <w:rPr>
          <w:rFonts w:ascii="Arial" w:hAnsi="Arial" w:cs="Arial"/>
          <w:sz w:val="20"/>
          <w:szCs w:val="20"/>
        </w:rPr>
        <w:t xml:space="preserve"> </w:t>
      </w:r>
    </w:p>
    <w:p w14:paraId="1E78EC36" w14:textId="77777777" w:rsidR="009E1C8A" w:rsidRPr="005223A0" w:rsidRDefault="009E1C8A" w:rsidP="009E1C8A">
      <w:pPr>
        <w:ind w:right="39"/>
        <w:rPr>
          <w:rFonts w:ascii="Arial" w:eastAsia="Batang" w:hAnsi="Arial" w:cs="Arial"/>
          <w:i/>
          <w:sz w:val="20"/>
          <w:szCs w:val="20"/>
        </w:rPr>
      </w:pPr>
      <w:r w:rsidRPr="005223A0">
        <w:rPr>
          <w:rFonts w:ascii="Arial" w:hAnsi="Arial" w:cs="Arial"/>
          <w:sz w:val="20"/>
          <w:szCs w:val="20"/>
        </w:rPr>
        <w:tab/>
      </w:r>
      <w:r w:rsidRPr="005223A0">
        <w:rPr>
          <w:rFonts w:ascii="Arial" w:eastAsia="Batang" w:hAnsi="Arial" w:cs="Arial"/>
          <w:i/>
          <w:sz w:val="20"/>
          <w:szCs w:val="20"/>
        </w:rPr>
        <w:t xml:space="preserve">  (Nazwa i adres Wykonawcy)</w:t>
      </w:r>
    </w:p>
    <w:p w14:paraId="200A84D9" w14:textId="77777777" w:rsidR="009E1C8A" w:rsidRPr="005223A0" w:rsidRDefault="009E1C8A" w:rsidP="00DA509A">
      <w:pPr>
        <w:rPr>
          <w:rFonts w:ascii="Arial" w:hAnsi="Arial" w:cs="Arial"/>
          <w:sz w:val="20"/>
          <w:szCs w:val="20"/>
        </w:rPr>
      </w:pPr>
    </w:p>
    <w:p w14:paraId="4E973945" w14:textId="77777777" w:rsidR="00487287" w:rsidRPr="005223A0" w:rsidRDefault="00487287" w:rsidP="00EC6B7B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1A7CEE00" w14:textId="77777777" w:rsidR="00EC6B7B" w:rsidRPr="009E3D6D" w:rsidRDefault="00EC6B7B" w:rsidP="00EC6B7B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9E3D6D">
        <w:rPr>
          <w:rFonts w:ascii="Arial" w:hAnsi="Arial" w:cs="Arial"/>
          <w:b/>
          <w:sz w:val="20"/>
          <w:szCs w:val="20"/>
          <w:u w:val="single"/>
        </w:rPr>
        <w:t xml:space="preserve">WYKAZ WYKONANYCH  </w:t>
      </w:r>
      <w:r w:rsidR="00834736" w:rsidRPr="009E3D6D">
        <w:rPr>
          <w:rFonts w:ascii="Arial" w:hAnsi="Arial" w:cs="Arial"/>
          <w:b/>
          <w:sz w:val="20"/>
          <w:szCs w:val="20"/>
          <w:u w:val="single"/>
        </w:rPr>
        <w:t xml:space="preserve">DOSTAW </w:t>
      </w:r>
      <w:r w:rsidR="00643C1D" w:rsidRPr="009E3D6D">
        <w:rPr>
          <w:rFonts w:ascii="Arial" w:hAnsi="Arial" w:cs="Arial"/>
          <w:b/>
          <w:sz w:val="20"/>
          <w:szCs w:val="20"/>
        </w:rPr>
        <w:t xml:space="preserve"> W CIĄGU </w:t>
      </w:r>
      <w:r w:rsidR="00643C1D" w:rsidRPr="009E3D6D">
        <w:rPr>
          <w:rFonts w:ascii="Arial" w:hAnsi="Arial" w:cs="Arial"/>
          <w:b/>
          <w:sz w:val="20"/>
          <w:szCs w:val="20"/>
          <w:shd w:val="clear" w:color="auto" w:fill="FFFFFF"/>
        </w:rPr>
        <w:t xml:space="preserve">OSTATNICH </w:t>
      </w:r>
      <w:r w:rsidR="00D57CDF" w:rsidRPr="009E3D6D">
        <w:rPr>
          <w:rFonts w:ascii="Arial" w:hAnsi="Arial" w:cs="Arial"/>
          <w:b/>
          <w:sz w:val="20"/>
          <w:szCs w:val="20"/>
          <w:shd w:val="clear" w:color="auto" w:fill="FFFFFF"/>
        </w:rPr>
        <w:t>5</w:t>
      </w:r>
      <w:r w:rsidRPr="009E3D6D">
        <w:rPr>
          <w:rFonts w:ascii="Arial" w:hAnsi="Arial" w:cs="Arial"/>
          <w:b/>
          <w:sz w:val="20"/>
          <w:szCs w:val="20"/>
          <w:shd w:val="clear" w:color="auto" w:fill="FFFFFF"/>
        </w:rPr>
        <w:t xml:space="preserve"> LAT,</w:t>
      </w:r>
      <w:r w:rsidRPr="009E3D6D">
        <w:rPr>
          <w:rFonts w:ascii="Arial" w:hAnsi="Arial" w:cs="Arial"/>
          <w:b/>
          <w:sz w:val="20"/>
          <w:szCs w:val="20"/>
        </w:rPr>
        <w:t xml:space="preserve"> A JEŻELI OKRES PROWADZENIA DZIAŁALNOŚCI JEST KRÓTSZY – W TYM OKRESIE</w:t>
      </w:r>
    </w:p>
    <w:p w14:paraId="45C338FC" w14:textId="77777777" w:rsidR="00A63ECA" w:rsidRPr="00F34D70" w:rsidRDefault="00487287" w:rsidP="007D7CAC">
      <w:pPr>
        <w:pStyle w:val="Tekstpodstawowy"/>
        <w:tabs>
          <w:tab w:val="num" w:pos="426"/>
        </w:tabs>
        <w:spacing w:after="120" w:line="276" w:lineRule="auto"/>
        <w:ind w:left="426"/>
        <w:rPr>
          <w:rFonts w:ascii="Arial" w:hAnsi="Arial" w:cs="Arial"/>
          <w:sz w:val="20"/>
          <w:szCs w:val="20"/>
          <w:lang w:val="pl-PL"/>
        </w:rPr>
      </w:pPr>
      <w:r w:rsidRPr="00F34D70">
        <w:rPr>
          <w:rFonts w:ascii="Arial" w:hAnsi="Arial" w:cs="Arial"/>
          <w:b/>
          <w:sz w:val="20"/>
          <w:szCs w:val="20"/>
          <w:lang w:val="pl-PL"/>
        </w:rPr>
        <w:t>SKŁADANY</w:t>
      </w:r>
      <w:r w:rsidR="00EC6B7B" w:rsidRPr="00F34D70">
        <w:rPr>
          <w:rFonts w:ascii="Arial" w:hAnsi="Arial" w:cs="Arial"/>
          <w:b/>
          <w:sz w:val="20"/>
          <w:szCs w:val="20"/>
        </w:rPr>
        <w:t xml:space="preserve"> </w:t>
      </w:r>
      <w:r w:rsidR="00A63ECA" w:rsidRPr="00F34D70">
        <w:rPr>
          <w:rFonts w:ascii="Arial" w:hAnsi="Arial" w:cs="Arial"/>
          <w:b/>
          <w:sz w:val="20"/>
          <w:szCs w:val="20"/>
          <w:lang w:val="pl-PL"/>
        </w:rPr>
        <w:t>W POSTĘPOWANIU</w:t>
      </w:r>
      <w:r w:rsidR="00EC6B7B" w:rsidRPr="00F34D70">
        <w:rPr>
          <w:rFonts w:ascii="Arial" w:hAnsi="Arial" w:cs="Arial"/>
          <w:sz w:val="20"/>
          <w:szCs w:val="20"/>
        </w:rPr>
        <w:t xml:space="preserve"> </w:t>
      </w:r>
    </w:p>
    <w:p w14:paraId="6D6E0438" w14:textId="7E2E7651" w:rsidR="008E605D" w:rsidRDefault="008E605D" w:rsidP="008E605D">
      <w:pPr>
        <w:shd w:val="clear" w:color="auto" w:fill="E7E6E6"/>
        <w:jc w:val="center"/>
        <w:rPr>
          <w:rFonts w:ascii="Arial" w:hAnsi="Arial" w:cs="Arial"/>
          <w:b/>
        </w:rPr>
      </w:pPr>
      <w:r w:rsidRPr="00F34D70">
        <w:rPr>
          <w:rFonts w:ascii="Arial" w:hAnsi="Arial" w:cs="Arial"/>
          <w:b/>
        </w:rPr>
        <w:t>Dos</w:t>
      </w:r>
      <w:r w:rsidRPr="003D7B36">
        <w:rPr>
          <w:rFonts w:ascii="Arial" w:hAnsi="Arial" w:cs="Arial"/>
          <w:b/>
        </w:rPr>
        <w:t xml:space="preserve">tawa </w:t>
      </w:r>
      <w:r w:rsidR="003D7B36" w:rsidRPr="003D7B36">
        <w:rPr>
          <w:rFonts w:ascii="Arial" w:hAnsi="Arial" w:cs="Arial"/>
          <w:b/>
        </w:rPr>
        <w:t>1</w:t>
      </w:r>
      <w:r w:rsidR="00227CB9">
        <w:rPr>
          <w:rFonts w:ascii="Arial" w:hAnsi="Arial" w:cs="Arial"/>
          <w:b/>
        </w:rPr>
        <w:t>1</w:t>
      </w:r>
      <w:bookmarkStart w:id="0" w:name="_GoBack"/>
      <w:bookmarkEnd w:id="0"/>
      <w:r w:rsidRPr="003D7B36">
        <w:rPr>
          <w:rFonts w:ascii="Arial" w:hAnsi="Arial" w:cs="Arial"/>
          <w:b/>
        </w:rPr>
        <w:t>00Mg soli drogowej</w:t>
      </w:r>
      <w:r w:rsidRPr="00F34D70">
        <w:rPr>
          <w:rFonts w:ascii="Arial" w:hAnsi="Arial" w:cs="Arial"/>
          <w:b/>
        </w:rPr>
        <w:t xml:space="preserve"> „DR” do zimowego utrzymania dróg powiatowych administrowanych przez ZDP w Miechowie w sezonie zimowym 202</w:t>
      </w:r>
      <w:r w:rsidR="005D0029">
        <w:rPr>
          <w:rFonts w:ascii="Arial" w:hAnsi="Arial" w:cs="Arial"/>
          <w:b/>
        </w:rPr>
        <w:t>4</w:t>
      </w:r>
      <w:r w:rsidRPr="00F34D70">
        <w:rPr>
          <w:rFonts w:ascii="Arial" w:hAnsi="Arial" w:cs="Arial"/>
          <w:b/>
        </w:rPr>
        <w:t xml:space="preserve"> – 202</w:t>
      </w:r>
      <w:r w:rsidR="005D0029">
        <w:rPr>
          <w:rFonts w:ascii="Arial" w:hAnsi="Arial" w:cs="Arial"/>
          <w:b/>
        </w:rPr>
        <w:t>5</w:t>
      </w:r>
      <w:r w:rsidR="000B64BD" w:rsidRPr="00F34D70">
        <w:rPr>
          <w:rFonts w:ascii="Arial" w:hAnsi="Arial" w:cs="Arial"/>
          <w:b/>
        </w:rPr>
        <w:t>.</w:t>
      </w:r>
    </w:p>
    <w:p w14:paraId="30A4CF08" w14:textId="77777777" w:rsidR="007D7CAC" w:rsidRPr="005223A0" w:rsidRDefault="007D7CAC" w:rsidP="007D7CAC">
      <w:pPr>
        <w:pStyle w:val="Tekstpodstawowy"/>
        <w:tabs>
          <w:tab w:val="num" w:pos="426"/>
        </w:tabs>
        <w:spacing w:after="120" w:line="276" w:lineRule="auto"/>
        <w:ind w:left="426"/>
        <w:rPr>
          <w:rFonts w:ascii="Arial" w:hAnsi="Arial" w:cs="Arial"/>
          <w:b/>
          <w:bCs/>
          <w:smallCaps w:val="0"/>
          <w:sz w:val="22"/>
          <w:szCs w:val="22"/>
          <w:lang w:val="pl-PL"/>
        </w:rPr>
      </w:pPr>
    </w:p>
    <w:p w14:paraId="3DA734F5" w14:textId="77777777" w:rsidR="00DA509A" w:rsidRPr="005223A0" w:rsidRDefault="00DA509A" w:rsidP="00A63ECA">
      <w:pPr>
        <w:jc w:val="center"/>
        <w:rPr>
          <w:rFonts w:ascii="Arial" w:hAnsi="Arial" w:cs="Arial"/>
          <w:b/>
          <w:sz w:val="20"/>
          <w:szCs w:val="20"/>
        </w:rPr>
      </w:pPr>
      <w:r w:rsidRPr="005223A0">
        <w:rPr>
          <w:rFonts w:ascii="Arial" w:hAnsi="Arial" w:cs="Arial"/>
          <w:b/>
          <w:sz w:val="20"/>
          <w:szCs w:val="20"/>
        </w:rPr>
        <w:t>OŚWIADCZAM(Y), ŻE</w:t>
      </w:r>
      <w:r w:rsidR="00A63ECA" w:rsidRPr="005223A0">
        <w:rPr>
          <w:rFonts w:ascii="Arial" w:hAnsi="Arial" w:cs="Arial"/>
          <w:b/>
          <w:sz w:val="20"/>
          <w:szCs w:val="20"/>
        </w:rPr>
        <w:t xml:space="preserve">  </w:t>
      </w:r>
      <w:r w:rsidRPr="005223A0">
        <w:rPr>
          <w:rFonts w:ascii="Arial" w:hAnsi="Arial" w:cs="Arial"/>
          <w:b/>
          <w:sz w:val="20"/>
          <w:szCs w:val="20"/>
        </w:rPr>
        <w:t xml:space="preserve">wykonałem(wykonaliśmy) następujące </w:t>
      </w:r>
      <w:r w:rsidR="00834736" w:rsidRPr="005223A0">
        <w:rPr>
          <w:rFonts w:ascii="Arial" w:hAnsi="Arial" w:cs="Arial"/>
          <w:b/>
          <w:sz w:val="20"/>
          <w:szCs w:val="20"/>
        </w:rPr>
        <w:t>DOSTAWY</w:t>
      </w:r>
      <w:r w:rsidRPr="005223A0">
        <w:rPr>
          <w:rFonts w:ascii="Arial" w:hAnsi="Arial" w:cs="Arial"/>
          <w:b/>
          <w:sz w:val="20"/>
          <w:szCs w:val="20"/>
        </w:rPr>
        <w:t>:</w:t>
      </w:r>
    </w:p>
    <w:p w14:paraId="52A766AE" w14:textId="77777777" w:rsidR="00A63ECA" w:rsidRPr="005223A0" w:rsidRDefault="00A63ECA" w:rsidP="00A63ECA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Profesjonalny"/>
        <w:tblW w:w="14093" w:type="dxa"/>
        <w:tblLayout w:type="fixed"/>
        <w:tblLook w:val="0020" w:firstRow="1" w:lastRow="0" w:firstColumn="0" w:lastColumn="0" w:noHBand="0" w:noVBand="0"/>
      </w:tblPr>
      <w:tblGrid>
        <w:gridCol w:w="569"/>
        <w:gridCol w:w="6086"/>
        <w:gridCol w:w="1984"/>
        <w:gridCol w:w="1769"/>
        <w:gridCol w:w="1775"/>
        <w:gridCol w:w="1910"/>
      </w:tblGrid>
      <w:tr w:rsidR="00E92181" w:rsidRPr="005223A0" w14:paraId="3D44AC4B" w14:textId="77777777" w:rsidTr="00D948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468"/>
        </w:trPr>
        <w:tc>
          <w:tcPr>
            <w:tcW w:w="569" w:type="dxa"/>
            <w:shd w:val="clear" w:color="auto" w:fill="auto"/>
          </w:tcPr>
          <w:p w14:paraId="7B1B0C94" w14:textId="77777777" w:rsidR="00E92181" w:rsidRPr="005223A0" w:rsidRDefault="00E92181" w:rsidP="00AD6BF1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Arial" w:hAnsi="Arial" w:cs="Arial"/>
                <w:b w:val="0"/>
                <w:spacing w:val="4"/>
                <w:sz w:val="20"/>
                <w:szCs w:val="20"/>
              </w:rPr>
            </w:pPr>
            <w:r w:rsidRPr="005223A0">
              <w:rPr>
                <w:rFonts w:ascii="Arial" w:hAnsi="Arial" w:cs="Arial"/>
                <w:b w:val="0"/>
                <w:spacing w:val="4"/>
                <w:sz w:val="20"/>
                <w:szCs w:val="20"/>
              </w:rPr>
              <w:t>L.p.</w:t>
            </w:r>
          </w:p>
        </w:tc>
        <w:tc>
          <w:tcPr>
            <w:tcW w:w="6086" w:type="dxa"/>
            <w:shd w:val="clear" w:color="auto" w:fill="auto"/>
          </w:tcPr>
          <w:p w14:paraId="57BE9522" w14:textId="77777777" w:rsidR="00E92181" w:rsidRPr="005223A0" w:rsidRDefault="00E92181" w:rsidP="00834736">
            <w:pPr>
              <w:jc w:val="center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5223A0">
              <w:rPr>
                <w:rFonts w:ascii="Arial" w:hAnsi="Arial" w:cs="Arial"/>
                <w:b w:val="0"/>
                <w:sz w:val="20"/>
                <w:szCs w:val="20"/>
              </w:rPr>
              <w:t xml:space="preserve">Przedmiot, rodzaj wykonanych </w:t>
            </w:r>
            <w:r w:rsidR="00834736" w:rsidRPr="005223A0">
              <w:rPr>
                <w:rFonts w:ascii="Arial" w:hAnsi="Arial" w:cs="Arial"/>
                <w:b w:val="0"/>
                <w:sz w:val="20"/>
                <w:szCs w:val="20"/>
              </w:rPr>
              <w:t>dostaw</w:t>
            </w:r>
            <w:r w:rsidRPr="005223A0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456C0D7F" w14:textId="77777777" w:rsidR="00E92181" w:rsidRPr="005223A0" w:rsidRDefault="00E92181" w:rsidP="00AD6B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 w:val="0"/>
                <w:spacing w:val="4"/>
                <w:sz w:val="20"/>
                <w:szCs w:val="20"/>
              </w:rPr>
            </w:pPr>
            <w:r w:rsidRPr="005223A0">
              <w:rPr>
                <w:rFonts w:ascii="Arial" w:hAnsi="Arial" w:cs="Arial"/>
                <w:b w:val="0"/>
                <w:spacing w:val="4"/>
                <w:sz w:val="20"/>
                <w:szCs w:val="20"/>
              </w:rPr>
              <w:t xml:space="preserve">Całkowita wartość wykonanych </w:t>
            </w:r>
            <w:r w:rsidR="00834736" w:rsidRPr="005223A0">
              <w:rPr>
                <w:rFonts w:ascii="Arial" w:hAnsi="Arial" w:cs="Arial"/>
                <w:b w:val="0"/>
                <w:spacing w:val="4"/>
                <w:sz w:val="20"/>
                <w:szCs w:val="20"/>
              </w:rPr>
              <w:t>dostaw</w:t>
            </w:r>
            <w:r w:rsidRPr="005223A0">
              <w:rPr>
                <w:rFonts w:ascii="Arial" w:hAnsi="Arial" w:cs="Arial"/>
                <w:b w:val="0"/>
                <w:spacing w:val="4"/>
                <w:sz w:val="20"/>
                <w:szCs w:val="20"/>
              </w:rPr>
              <w:t xml:space="preserve">  (zł)</w:t>
            </w:r>
            <w:r w:rsidR="00D02FF0" w:rsidRPr="005223A0">
              <w:rPr>
                <w:rFonts w:ascii="Arial" w:hAnsi="Arial" w:cs="Arial"/>
                <w:b w:val="0"/>
                <w:spacing w:val="4"/>
                <w:sz w:val="20"/>
                <w:szCs w:val="20"/>
              </w:rPr>
              <w:t xml:space="preserve">  BRUTTO</w:t>
            </w:r>
          </w:p>
          <w:p w14:paraId="5D4E9A4D" w14:textId="77777777" w:rsidR="00E92181" w:rsidRPr="005223A0" w:rsidRDefault="00E92181" w:rsidP="00AD6B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 w:val="0"/>
                <w:spacing w:val="4"/>
                <w:sz w:val="20"/>
                <w:szCs w:val="20"/>
              </w:rPr>
            </w:pPr>
          </w:p>
        </w:tc>
        <w:tc>
          <w:tcPr>
            <w:tcW w:w="1769" w:type="dxa"/>
            <w:shd w:val="clear" w:color="auto" w:fill="auto"/>
          </w:tcPr>
          <w:p w14:paraId="2B825BA8" w14:textId="77777777" w:rsidR="00E92181" w:rsidRPr="005223A0" w:rsidRDefault="00E92181" w:rsidP="00AD6B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 w:val="0"/>
                <w:spacing w:val="4"/>
                <w:sz w:val="20"/>
                <w:szCs w:val="20"/>
              </w:rPr>
            </w:pPr>
            <w:r w:rsidRPr="005223A0">
              <w:rPr>
                <w:rFonts w:ascii="Arial" w:hAnsi="Arial" w:cs="Arial"/>
                <w:b w:val="0"/>
                <w:spacing w:val="4"/>
                <w:sz w:val="20"/>
                <w:szCs w:val="20"/>
              </w:rPr>
              <w:t>Data wykonania/ zakończenia</w:t>
            </w:r>
          </w:p>
        </w:tc>
        <w:tc>
          <w:tcPr>
            <w:tcW w:w="1775" w:type="dxa"/>
            <w:shd w:val="clear" w:color="auto" w:fill="auto"/>
          </w:tcPr>
          <w:p w14:paraId="43031426" w14:textId="77777777" w:rsidR="00E92181" w:rsidRPr="005223A0" w:rsidRDefault="00E92181" w:rsidP="00AD6B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 w:val="0"/>
                <w:spacing w:val="4"/>
                <w:sz w:val="20"/>
                <w:szCs w:val="20"/>
              </w:rPr>
            </w:pPr>
            <w:r w:rsidRPr="005223A0">
              <w:rPr>
                <w:rFonts w:ascii="Arial" w:hAnsi="Arial" w:cs="Arial"/>
                <w:b w:val="0"/>
                <w:spacing w:val="4"/>
                <w:sz w:val="20"/>
                <w:szCs w:val="20"/>
              </w:rPr>
              <w:t xml:space="preserve">Zleceniodawca </w:t>
            </w:r>
          </w:p>
        </w:tc>
        <w:tc>
          <w:tcPr>
            <w:tcW w:w="1910" w:type="dxa"/>
            <w:shd w:val="clear" w:color="auto" w:fill="auto"/>
          </w:tcPr>
          <w:p w14:paraId="6828C0A8" w14:textId="77777777" w:rsidR="00E92181" w:rsidRPr="005223A0" w:rsidRDefault="00E92181" w:rsidP="00AD6BF1">
            <w:pPr>
              <w:spacing w:line="276" w:lineRule="auto"/>
              <w:contextualSpacing/>
              <w:rPr>
                <w:rFonts w:ascii="Arial" w:hAnsi="Arial" w:cs="Arial"/>
                <w:b w:val="0"/>
                <w:sz w:val="20"/>
                <w:szCs w:val="20"/>
              </w:rPr>
            </w:pPr>
            <w:r w:rsidRPr="005223A0">
              <w:rPr>
                <w:rFonts w:ascii="Arial" w:hAnsi="Arial" w:cs="Arial"/>
                <w:b w:val="0"/>
                <w:sz w:val="20"/>
                <w:szCs w:val="20"/>
              </w:rPr>
              <w:t xml:space="preserve">Doświadczenie własne /oddane do dyspozycji </w:t>
            </w:r>
          </w:p>
          <w:p w14:paraId="7E73D87A" w14:textId="77777777" w:rsidR="00E92181" w:rsidRPr="005223A0" w:rsidRDefault="00E92181" w:rsidP="00AD6B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 w:val="0"/>
                <w:spacing w:val="4"/>
                <w:sz w:val="20"/>
                <w:szCs w:val="20"/>
              </w:rPr>
            </w:pPr>
          </w:p>
        </w:tc>
      </w:tr>
      <w:tr w:rsidR="00E92181" w:rsidRPr="005223A0" w14:paraId="3A643835" w14:textId="77777777" w:rsidTr="00D948A5">
        <w:trPr>
          <w:trHeight w:val="845"/>
        </w:trPr>
        <w:tc>
          <w:tcPr>
            <w:tcW w:w="569" w:type="dxa"/>
          </w:tcPr>
          <w:p w14:paraId="0E928959" w14:textId="77777777" w:rsidR="00E92181" w:rsidRPr="005223A0" w:rsidRDefault="00E92181" w:rsidP="00AD6BF1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5223A0">
              <w:rPr>
                <w:rFonts w:ascii="Arial" w:hAnsi="Arial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6086" w:type="dxa"/>
          </w:tcPr>
          <w:p w14:paraId="26ABD57A" w14:textId="77777777" w:rsidR="00E92181" w:rsidRPr="005223A0" w:rsidRDefault="00E92181" w:rsidP="00AD6BF1">
            <w:pPr>
              <w:snapToGrid w:val="0"/>
              <w:spacing w:line="276" w:lineRule="auto"/>
              <w:ind w:left="142" w:right="141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</w:p>
          <w:p w14:paraId="2929815D" w14:textId="77777777" w:rsidR="00E92181" w:rsidRPr="005223A0" w:rsidRDefault="00E92181" w:rsidP="00AF6B83">
            <w:pPr>
              <w:pStyle w:val="Bezodstpw"/>
              <w:spacing w:line="276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385490AC" w14:textId="77777777" w:rsidR="00E92181" w:rsidRPr="005223A0" w:rsidRDefault="00E92181" w:rsidP="00AD6B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769" w:type="dxa"/>
          </w:tcPr>
          <w:p w14:paraId="1F3EDFB1" w14:textId="77777777" w:rsidR="00E92181" w:rsidRPr="005223A0" w:rsidRDefault="00E92181" w:rsidP="00AD6B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775" w:type="dxa"/>
          </w:tcPr>
          <w:p w14:paraId="4A184E89" w14:textId="77777777" w:rsidR="00E92181" w:rsidRPr="005223A0" w:rsidRDefault="00E92181" w:rsidP="00AD6B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910" w:type="dxa"/>
          </w:tcPr>
          <w:p w14:paraId="2189B151" w14:textId="77777777" w:rsidR="00E92181" w:rsidRPr="005223A0" w:rsidRDefault="00E92181" w:rsidP="00AD6BF1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23A0">
              <w:rPr>
                <w:rFonts w:ascii="Arial" w:hAnsi="Arial" w:cs="Arial"/>
                <w:sz w:val="20"/>
                <w:szCs w:val="20"/>
              </w:rPr>
              <w:t xml:space="preserve">Własne/ </w:t>
            </w:r>
            <w:r w:rsidRPr="005223A0">
              <w:rPr>
                <w:rFonts w:ascii="Arial" w:hAnsi="Arial" w:cs="Arial"/>
                <w:sz w:val="20"/>
                <w:szCs w:val="20"/>
              </w:rPr>
              <w:br/>
              <w:t>oddane do dyspozycji*</w:t>
            </w:r>
          </w:p>
        </w:tc>
      </w:tr>
      <w:tr w:rsidR="00E92181" w:rsidRPr="005223A0" w14:paraId="63F683E9" w14:textId="77777777" w:rsidTr="00D948A5">
        <w:trPr>
          <w:trHeight w:val="973"/>
        </w:trPr>
        <w:tc>
          <w:tcPr>
            <w:tcW w:w="569" w:type="dxa"/>
          </w:tcPr>
          <w:p w14:paraId="31CD238B" w14:textId="77777777" w:rsidR="00E92181" w:rsidRPr="00F749B5" w:rsidRDefault="00E92181" w:rsidP="00AD6BF1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F749B5">
              <w:rPr>
                <w:rFonts w:ascii="Arial" w:hAnsi="Arial" w:cs="Arial"/>
                <w:spacing w:val="4"/>
                <w:sz w:val="20"/>
                <w:szCs w:val="20"/>
              </w:rPr>
              <w:t>2</w:t>
            </w:r>
          </w:p>
        </w:tc>
        <w:tc>
          <w:tcPr>
            <w:tcW w:w="6086" w:type="dxa"/>
          </w:tcPr>
          <w:p w14:paraId="25D9609E" w14:textId="77777777" w:rsidR="00E92181" w:rsidRPr="005223A0" w:rsidRDefault="00E92181" w:rsidP="00AD6BF1">
            <w:pPr>
              <w:snapToGrid w:val="0"/>
              <w:spacing w:line="276" w:lineRule="auto"/>
              <w:ind w:left="142" w:right="141"/>
              <w:contextualSpacing/>
              <w:rPr>
                <w:rFonts w:ascii="Arial" w:hAnsi="Arial" w:cs="Arial"/>
                <w:spacing w:val="4"/>
                <w:sz w:val="20"/>
                <w:szCs w:val="20"/>
              </w:rPr>
            </w:pPr>
          </w:p>
          <w:p w14:paraId="1F5C4E10" w14:textId="77777777" w:rsidR="00E92181" w:rsidRPr="005223A0" w:rsidRDefault="00E92181" w:rsidP="00AD6BF1">
            <w:pPr>
              <w:snapToGrid w:val="0"/>
              <w:spacing w:line="276" w:lineRule="auto"/>
              <w:ind w:right="141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332B8C49" w14:textId="77777777" w:rsidR="00E92181" w:rsidRPr="005223A0" w:rsidRDefault="00E92181" w:rsidP="00AD6B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769" w:type="dxa"/>
          </w:tcPr>
          <w:p w14:paraId="28B1A982" w14:textId="77777777" w:rsidR="00E92181" w:rsidRPr="005223A0" w:rsidRDefault="00E92181" w:rsidP="00AD6B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775" w:type="dxa"/>
          </w:tcPr>
          <w:p w14:paraId="42C0A3AA" w14:textId="77777777" w:rsidR="00E92181" w:rsidRPr="005223A0" w:rsidRDefault="00E92181" w:rsidP="00AD6BF1">
            <w:pPr>
              <w:snapToGrid w:val="0"/>
              <w:spacing w:line="276" w:lineRule="auto"/>
              <w:contextualSpacing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910" w:type="dxa"/>
          </w:tcPr>
          <w:p w14:paraId="73537683" w14:textId="77777777" w:rsidR="00E92181" w:rsidRPr="005223A0" w:rsidRDefault="00E92181" w:rsidP="00AD6BF1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23A0">
              <w:rPr>
                <w:rFonts w:ascii="Arial" w:hAnsi="Arial" w:cs="Arial"/>
                <w:sz w:val="20"/>
                <w:szCs w:val="20"/>
              </w:rPr>
              <w:t xml:space="preserve">Własne/ </w:t>
            </w:r>
            <w:r w:rsidRPr="005223A0">
              <w:rPr>
                <w:rFonts w:ascii="Arial" w:hAnsi="Arial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4F5341FD" w14:textId="77777777" w:rsidR="00EC6B7B" w:rsidRPr="005223A0" w:rsidRDefault="00EC6B7B" w:rsidP="00EC6B7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Arial" w:hAnsi="Arial" w:cs="Arial"/>
          <w:sz w:val="20"/>
          <w:szCs w:val="20"/>
        </w:rPr>
      </w:pPr>
      <w:r w:rsidRPr="005223A0">
        <w:rPr>
          <w:rFonts w:ascii="Arial" w:hAnsi="Arial" w:cs="Arial"/>
          <w:sz w:val="20"/>
          <w:szCs w:val="20"/>
        </w:rPr>
        <w:t xml:space="preserve">*  niepotrzebne skreślić                          </w:t>
      </w:r>
      <w:r w:rsidRPr="005223A0">
        <w:rPr>
          <w:rFonts w:ascii="Arial" w:hAnsi="Arial" w:cs="Arial"/>
          <w:sz w:val="20"/>
          <w:szCs w:val="20"/>
        </w:rPr>
        <w:tab/>
      </w:r>
      <w:r w:rsidRPr="005223A0">
        <w:rPr>
          <w:rFonts w:ascii="Arial" w:hAnsi="Arial" w:cs="Arial"/>
          <w:sz w:val="20"/>
          <w:szCs w:val="20"/>
        </w:rPr>
        <w:tab/>
      </w:r>
      <w:r w:rsidRPr="005223A0">
        <w:rPr>
          <w:rFonts w:ascii="Arial" w:hAnsi="Arial" w:cs="Arial"/>
          <w:sz w:val="20"/>
          <w:szCs w:val="20"/>
        </w:rPr>
        <w:tab/>
      </w:r>
      <w:r w:rsidRPr="005223A0">
        <w:rPr>
          <w:rFonts w:ascii="Arial" w:hAnsi="Arial" w:cs="Arial"/>
          <w:sz w:val="20"/>
          <w:szCs w:val="20"/>
        </w:rPr>
        <w:tab/>
      </w:r>
      <w:r w:rsidRPr="005223A0">
        <w:rPr>
          <w:rFonts w:ascii="Arial" w:hAnsi="Arial" w:cs="Arial"/>
          <w:sz w:val="20"/>
          <w:szCs w:val="20"/>
        </w:rPr>
        <w:tab/>
      </w:r>
      <w:r w:rsidRPr="005223A0">
        <w:rPr>
          <w:rFonts w:ascii="Arial" w:hAnsi="Arial" w:cs="Arial"/>
          <w:sz w:val="20"/>
          <w:szCs w:val="20"/>
        </w:rPr>
        <w:tab/>
      </w:r>
      <w:r w:rsidRPr="005223A0">
        <w:rPr>
          <w:rFonts w:ascii="Arial" w:hAnsi="Arial" w:cs="Arial"/>
          <w:sz w:val="20"/>
          <w:szCs w:val="20"/>
        </w:rPr>
        <w:tab/>
      </w:r>
      <w:r w:rsidRPr="005223A0">
        <w:rPr>
          <w:rFonts w:ascii="Arial" w:hAnsi="Arial" w:cs="Arial"/>
          <w:sz w:val="20"/>
          <w:szCs w:val="20"/>
        </w:rPr>
        <w:tab/>
      </w:r>
    </w:p>
    <w:p w14:paraId="48176180" w14:textId="77777777" w:rsidR="007D7CAC" w:rsidRPr="005223A0" w:rsidRDefault="007D7CAC" w:rsidP="00EC6B7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Arial" w:hAnsi="Arial" w:cs="Arial"/>
          <w:sz w:val="20"/>
          <w:szCs w:val="20"/>
        </w:rPr>
      </w:pPr>
    </w:p>
    <w:p w14:paraId="44044D22" w14:textId="77777777" w:rsidR="007D7CAC" w:rsidRPr="005223A0" w:rsidRDefault="007D7CAC" w:rsidP="00EC6B7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Arial" w:hAnsi="Arial" w:cs="Arial"/>
          <w:sz w:val="20"/>
          <w:szCs w:val="20"/>
        </w:rPr>
      </w:pPr>
    </w:p>
    <w:p w14:paraId="740FDED3" w14:textId="77777777" w:rsidR="00D02FF0" w:rsidRPr="005223A0" w:rsidRDefault="00E92181" w:rsidP="00834736">
      <w:pPr>
        <w:spacing w:after="120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5223A0">
        <w:rPr>
          <w:rFonts w:ascii="Arial" w:hAnsi="Arial" w:cs="Arial"/>
          <w:b/>
          <w:sz w:val="20"/>
          <w:szCs w:val="20"/>
        </w:rPr>
        <w:t>U</w:t>
      </w:r>
      <w:r w:rsidR="00D02FF0" w:rsidRPr="005223A0">
        <w:rPr>
          <w:rFonts w:ascii="Arial" w:hAnsi="Arial" w:cs="Arial"/>
          <w:b/>
          <w:sz w:val="20"/>
          <w:szCs w:val="20"/>
        </w:rPr>
        <w:t>WAGA</w:t>
      </w:r>
      <w:r w:rsidRPr="005223A0">
        <w:rPr>
          <w:rFonts w:ascii="Arial" w:hAnsi="Arial" w:cs="Arial"/>
          <w:b/>
          <w:sz w:val="20"/>
          <w:szCs w:val="20"/>
        </w:rPr>
        <w:t>:</w:t>
      </w:r>
      <w:r w:rsidR="00D02FF0" w:rsidRPr="005223A0">
        <w:rPr>
          <w:rFonts w:ascii="Arial" w:hAnsi="Arial" w:cs="Arial"/>
          <w:b/>
          <w:sz w:val="20"/>
          <w:szCs w:val="20"/>
        </w:rPr>
        <w:t xml:space="preserve"> </w:t>
      </w:r>
      <w:r w:rsidRPr="005223A0">
        <w:rPr>
          <w:rFonts w:ascii="Arial" w:hAnsi="Arial" w:cs="Arial"/>
          <w:sz w:val="20"/>
          <w:szCs w:val="20"/>
        </w:rPr>
        <w:t xml:space="preserve"> Do wykazu należy załączyć dowody potwierdzające, że </w:t>
      </w:r>
      <w:r w:rsidR="00834736" w:rsidRPr="005223A0">
        <w:rPr>
          <w:rFonts w:ascii="Arial" w:hAnsi="Arial" w:cs="Arial"/>
          <w:sz w:val="20"/>
          <w:szCs w:val="20"/>
        </w:rPr>
        <w:t>dostawy</w:t>
      </w:r>
      <w:r w:rsidRPr="005223A0">
        <w:rPr>
          <w:rFonts w:ascii="Arial" w:hAnsi="Arial" w:cs="Arial"/>
          <w:sz w:val="20"/>
          <w:szCs w:val="20"/>
        </w:rPr>
        <w:t xml:space="preserve"> zostały wykonane lub są wykonywane</w:t>
      </w:r>
      <w:r w:rsidRPr="005223A0">
        <w:rPr>
          <w:rFonts w:ascii="Arial" w:hAnsi="Arial" w:cs="Arial"/>
          <w:sz w:val="20"/>
          <w:szCs w:val="20"/>
          <w:u w:val="single"/>
        </w:rPr>
        <w:t xml:space="preserve"> należycie</w:t>
      </w:r>
      <w:r w:rsidRPr="005223A0">
        <w:rPr>
          <w:rFonts w:ascii="Arial" w:hAnsi="Arial" w:cs="Arial"/>
          <w:sz w:val="20"/>
          <w:szCs w:val="20"/>
        </w:rPr>
        <w:t xml:space="preserve"> w formie </w:t>
      </w:r>
      <w:r w:rsidRPr="005223A0">
        <w:rPr>
          <w:rFonts w:ascii="Arial" w:hAnsi="Arial" w:cs="Arial"/>
          <w:b/>
          <w:sz w:val="20"/>
          <w:szCs w:val="20"/>
        </w:rPr>
        <w:t>oryginału lub kopii poświadczonej „za zgodność z oryginałem” przez wykonawcę</w:t>
      </w:r>
      <w:r w:rsidRPr="005223A0">
        <w:rPr>
          <w:rFonts w:ascii="Arial" w:hAnsi="Arial" w:cs="Arial"/>
          <w:sz w:val="20"/>
          <w:szCs w:val="20"/>
        </w:rPr>
        <w:t>.</w:t>
      </w:r>
    </w:p>
    <w:sectPr w:rsidR="00D02FF0" w:rsidRPr="005223A0" w:rsidSect="00D948A5">
      <w:headerReference w:type="default" r:id="rId7"/>
      <w:footerReference w:type="even" r:id="rId8"/>
      <w:footerReference w:type="default" r:id="rId9"/>
      <w:pgSz w:w="16838" w:h="11906" w:orient="landscape"/>
      <w:pgMar w:top="851" w:right="1134" w:bottom="1418" w:left="1134" w:header="426" w:footer="3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81DE03" w14:textId="77777777" w:rsidR="00810153" w:rsidRDefault="00810153">
      <w:r>
        <w:separator/>
      </w:r>
    </w:p>
  </w:endnote>
  <w:endnote w:type="continuationSeparator" w:id="0">
    <w:p w14:paraId="219E6606" w14:textId="77777777" w:rsidR="00810153" w:rsidRDefault="00810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65552F" w14:textId="77777777" w:rsidR="00CA78F8" w:rsidRDefault="00CA78F8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81DCEA" w14:textId="77777777" w:rsidR="00CA78F8" w:rsidRDefault="00CA78F8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43EB34" w14:textId="77777777" w:rsidR="00D57CDF" w:rsidRPr="00D57CDF" w:rsidRDefault="00D57CDF" w:rsidP="00D57CDF">
    <w:pPr>
      <w:ind w:left="8789"/>
      <w:jc w:val="both"/>
      <w:rPr>
        <w:rFonts w:ascii="Cambria" w:hAnsi="Cambria" w:cs="Cambria"/>
        <w:i/>
        <w:iCs/>
        <w:sz w:val="16"/>
        <w:szCs w:val="16"/>
        <w:lang w:eastAsia="en-US"/>
      </w:rPr>
    </w:pPr>
    <w:r w:rsidRPr="00D57CDF">
      <w:rPr>
        <w:rFonts w:ascii="Cambria" w:hAnsi="Cambria" w:cs="Cambria"/>
        <w:sz w:val="20"/>
        <w:szCs w:val="20"/>
        <w:lang w:eastAsia="en-US"/>
      </w:rPr>
      <w:t xml:space="preserve">      </w:t>
    </w:r>
    <w:r w:rsidRPr="00D57CDF">
      <w:rPr>
        <w:rFonts w:ascii="Cambria" w:hAnsi="Cambria" w:cs="Cambria"/>
        <w:i/>
        <w:iCs/>
        <w:sz w:val="16"/>
        <w:szCs w:val="16"/>
        <w:lang w:eastAsia="en-US"/>
      </w:rPr>
      <w:t>(podpis podmiotu udostępniającego zasoby)</w:t>
    </w:r>
  </w:p>
  <w:p w14:paraId="5EA2EF7F" w14:textId="77777777" w:rsidR="00D57CDF" w:rsidRDefault="00D57CDF" w:rsidP="00D57CDF">
    <w:pPr>
      <w:ind w:left="8789"/>
      <w:jc w:val="both"/>
      <w:rPr>
        <w:rFonts w:ascii="Cambria" w:hAnsi="Cambria" w:cs="Cambria"/>
        <w:i/>
        <w:iCs/>
        <w:sz w:val="16"/>
        <w:szCs w:val="16"/>
        <w:lang w:eastAsia="en-US"/>
      </w:rPr>
    </w:pPr>
    <w:r w:rsidRPr="00D57CDF">
      <w:rPr>
        <w:rFonts w:ascii="Cambria" w:hAnsi="Cambria" w:cs="Cambria"/>
        <w:i/>
        <w:iCs/>
        <w:sz w:val="16"/>
        <w:szCs w:val="16"/>
        <w:lang w:eastAsia="en-US"/>
      </w:rPr>
      <w:t xml:space="preserve">Dokument musi być podpisany kwalifikowanym podpisem elektronicznym </w:t>
    </w:r>
  </w:p>
  <w:p w14:paraId="2BCAD186" w14:textId="77777777" w:rsidR="00D57CDF" w:rsidRPr="00D57CDF" w:rsidRDefault="00D57CDF" w:rsidP="00D57CDF">
    <w:pPr>
      <w:ind w:left="8789"/>
      <w:jc w:val="both"/>
      <w:rPr>
        <w:rFonts w:ascii="Cambria" w:hAnsi="Cambria" w:cs="Cambria"/>
        <w:i/>
        <w:iCs/>
        <w:sz w:val="16"/>
        <w:szCs w:val="16"/>
        <w:lang w:eastAsia="en-US"/>
      </w:rPr>
    </w:pPr>
    <w:r w:rsidRPr="00D57CDF">
      <w:rPr>
        <w:rFonts w:ascii="Cambria" w:hAnsi="Cambria" w:cs="Cambria"/>
        <w:i/>
        <w:iCs/>
        <w:sz w:val="16"/>
        <w:szCs w:val="16"/>
        <w:lang w:eastAsia="en-US"/>
      </w:rPr>
      <w:t>lub podpisem zaufanym lub osobistym</w:t>
    </w:r>
  </w:p>
  <w:p w14:paraId="1ED4DB39" w14:textId="77777777" w:rsidR="00CA78F8" w:rsidRPr="00D57CDF" w:rsidRDefault="00CA78F8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E43DD0" w14:textId="77777777" w:rsidR="00810153" w:rsidRDefault="00810153">
      <w:r>
        <w:separator/>
      </w:r>
    </w:p>
  </w:footnote>
  <w:footnote w:type="continuationSeparator" w:id="0">
    <w:p w14:paraId="0F7149FA" w14:textId="77777777" w:rsidR="00810153" w:rsidRDefault="008101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C92614" w14:textId="0AF6A678" w:rsidR="00CA78F8" w:rsidRPr="009E3D6D" w:rsidRDefault="00CA78F8" w:rsidP="00643C1D">
    <w:pPr>
      <w:pStyle w:val="ust"/>
      <w:spacing w:before="120" w:after="120"/>
      <w:ind w:left="0" w:firstLine="0"/>
      <w:jc w:val="left"/>
      <w:rPr>
        <w:rFonts w:ascii="Arial" w:hAnsi="Arial" w:cs="Arial"/>
        <w:sz w:val="22"/>
        <w:szCs w:val="22"/>
      </w:rPr>
    </w:pPr>
    <w:r w:rsidRPr="00316C1C">
      <w:rPr>
        <w:rFonts w:ascii="Arial" w:hAnsi="Arial" w:cs="Arial"/>
        <w:sz w:val="22"/>
        <w:szCs w:val="22"/>
      </w:rPr>
      <w:t>Znak sprawy:</w:t>
    </w:r>
    <w:r w:rsidRPr="00316C1C">
      <w:rPr>
        <w:rFonts w:ascii="Arial" w:hAnsi="Arial" w:cs="Arial"/>
        <w:spacing w:val="-8"/>
        <w:sz w:val="22"/>
        <w:szCs w:val="22"/>
      </w:rPr>
      <w:t xml:space="preserve">  </w:t>
    </w:r>
    <w:r w:rsidRPr="00316C1C">
      <w:rPr>
        <w:rFonts w:ascii="Arial" w:hAnsi="Arial" w:cs="Arial"/>
        <w:sz w:val="22"/>
        <w:szCs w:val="22"/>
      </w:rPr>
      <w:t>SE.261</w:t>
    </w:r>
    <w:r w:rsidR="008E605D" w:rsidRPr="00316C1C">
      <w:rPr>
        <w:rFonts w:ascii="Arial" w:hAnsi="Arial" w:cs="Arial"/>
        <w:sz w:val="22"/>
        <w:szCs w:val="22"/>
      </w:rPr>
      <w:t>.</w:t>
    </w:r>
    <w:r w:rsidR="00B16F7A">
      <w:rPr>
        <w:rFonts w:ascii="Arial" w:hAnsi="Arial" w:cs="Arial"/>
        <w:sz w:val="22"/>
        <w:szCs w:val="22"/>
      </w:rPr>
      <w:t>1</w:t>
    </w:r>
    <w:r w:rsidR="005D0029">
      <w:rPr>
        <w:rFonts w:ascii="Arial" w:hAnsi="Arial" w:cs="Arial"/>
        <w:sz w:val="22"/>
        <w:szCs w:val="22"/>
      </w:rPr>
      <w:t>5</w:t>
    </w:r>
    <w:r w:rsidR="008E605D" w:rsidRPr="00316C1C">
      <w:rPr>
        <w:rFonts w:ascii="Arial" w:hAnsi="Arial" w:cs="Arial"/>
        <w:sz w:val="22"/>
        <w:szCs w:val="22"/>
      </w:rPr>
      <w:t>.</w:t>
    </w:r>
    <w:r w:rsidRPr="00316C1C">
      <w:rPr>
        <w:rFonts w:ascii="Arial" w:hAnsi="Arial" w:cs="Arial"/>
        <w:sz w:val="22"/>
        <w:szCs w:val="22"/>
      </w:rPr>
      <w:t>202</w:t>
    </w:r>
    <w:r w:rsidR="005D0029">
      <w:rPr>
        <w:rFonts w:ascii="Arial" w:hAnsi="Arial" w:cs="Arial"/>
        <w:sz w:val="22"/>
        <w:szCs w:val="22"/>
      </w:rPr>
      <w:t>4</w:t>
    </w:r>
  </w:p>
  <w:p w14:paraId="13C6CCB9" w14:textId="77777777" w:rsidR="00CA78F8" w:rsidRPr="00AF6B83" w:rsidRDefault="00CA78F8" w:rsidP="00AF6B8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2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5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8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9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0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1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5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7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8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0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2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3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4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6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8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0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3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5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6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8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49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37"/>
  </w:num>
  <w:num w:numId="3">
    <w:abstractNumId w:val="26"/>
  </w:num>
  <w:num w:numId="4">
    <w:abstractNumId w:val="23"/>
  </w:num>
  <w:num w:numId="5">
    <w:abstractNumId w:val="17"/>
  </w:num>
  <w:num w:numId="6">
    <w:abstractNumId w:val="29"/>
  </w:num>
  <w:num w:numId="7">
    <w:abstractNumId w:val="33"/>
  </w:num>
  <w:num w:numId="8">
    <w:abstractNumId w:val="21"/>
  </w:num>
  <w:num w:numId="9">
    <w:abstractNumId w:val="44"/>
  </w:num>
  <w:num w:numId="10">
    <w:abstractNumId w:val="49"/>
  </w:num>
  <w:num w:numId="11">
    <w:abstractNumId w:val="18"/>
  </w:num>
  <w:num w:numId="12">
    <w:abstractNumId w:val="47"/>
  </w:num>
  <w:num w:numId="13">
    <w:abstractNumId w:val="48"/>
  </w:num>
  <w:num w:numId="14">
    <w:abstractNumId w:val="11"/>
  </w:num>
  <w:num w:numId="15">
    <w:abstractNumId w:val="24"/>
  </w:num>
  <w:num w:numId="16">
    <w:abstractNumId w:val="28"/>
  </w:num>
  <w:num w:numId="17">
    <w:abstractNumId w:val="43"/>
  </w:num>
  <w:num w:numId="18">
    <w:abstractNumId w:val="20"/>
  </w:num>
  <w:num w:numId="19">
    <w:abstractNumId w:val="12"/>
  </w:num>
  <w:num w:numId="20">
    <w:abstractNumId w:val="15"/>
  </w:num>
  <w:num w:numId="21">
    <w:abstractNumId w:val="38"/>
  </w:num>
  <w:num w:numId="22">
    <w:abstractNumId w:val="16"/>
  </w:num>
  <w:num w:numId="23">
    <w:abstractNumId w:val="42"/>
  </w:num>
  <w:num w:numId="24">
    <w:abstractNumId w:val="40"/>
  </w:num>
  <w:num w:numId="25">
    <w:abstractNumId w:val="19"/>
  </w:num>
  <w:num w:numId="26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5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36"/>
  </w:num>
  <w:num w:numId="32">
    <w:abstractNumId w:val="10"/>
  </w:num>
  <w:num w:numId="33">
    <w:abstractNumId w:val="25"/>
  </w:num>
  <w:num w:numId="34">
    <w:abstractNumId w:val="39"/>
  </w:num>
  <w:num w:numId="35">
    <w:abstractNumId w:val="14"/>
  </w:num>
  <w:num w:numId="36">
    <w:abstractNumId w:val="46"/>
  </w:num>
  <w:num w:numId="37">
    <w:abstractNumId w:val="13"/>
  </w:num>
  <w:num w:numId="38">
    <w:abstractNumId w:val="9"/>
  </w:num>
  <w:num w:numId="39">
    <w:abstractNumId w:val="22"/>
  </w:num>
  <w:num w:numId="40">
    <w:abstractNumId w:val="34"/>
  </w:num>
  <w:num w:numId="41">
    <w:abstractNumId w:val="30"/>
  </w:num>
  <w:num w:numId="4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12A3"/>
    <w:rsid w:val="00084151"/>
    <w:rsid w:val="000858B3"/>
    <w:rsid w:val="00090A82"/>
    <w:rsid w:val="00090FBB"/>
    <w:rsid w:val="000957CF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15BA"/>
    <w:rsid w:val="000B2EE7"/>
    <w:rsid w:val="000B37AC"/>
    <w:rsid w:val="000B4C54"/>
    <w:rsid w:val="000B64BD"/>
    <w:rsid w:val="000B76A6"/>
    <w:rsid w:val="000C0C18"/>
    <w:rsid w:val="000C152C"/>
    <w:rsid w:val="000C1FE3"/>
    <w:rsid w:val="000C3646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14AAA"/>
    <w:rsid w:val="00114EE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1900"/>
    <w:rsid w:val="00143610"/>
    <w:rsid w:val="0014366A"/>
    <w:rsid w:val="00145F79"/>
    <w:rsid w:val="0014707D"/>
    <w:rsid w:val="0015666D"/>
    <w:rsid w:val="001568FB"/>
    <w:rsid w:val="00157704"/>
    <w:rsid w:val="0016212F"/>
    <w:rsid w:val="00162505"/>
    <w:rsid w:val="00162560"/>
    <w:rsid w:val="001647B3"/>
    <w:rsid w:val="00164F38"/>
    <w:rsid w:val="00165D29"/>
    <w:rsid w:val="001720B9"/>
    <w:rsid w:val="0017416A"/>
    <w:rsid w:val="00174344"/>
    <w:rsid w:val="0017467C"/>
    <w:rsid w:val="001816EE"/>
    <w:rsid w:val="001866AD"/>
    <w:rsid w:val="00191FF7"/>
    <w:rsid w:val="00192C7B"/>
    <w:rsid w:val="00194CF3"/>
    <w:rsid w:val="00197122"/>
    <w:rsid w:val="001979DB"/>
    <w:rsid w:val="001A1D60"/>
    <w:rsid w:val="001A4C70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3634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1F15"/>
    <w:rsid w:val="00204600"/>
    <w:rsid w:val="00205194"/>
    <w:rsid w:val="00211D44"/>
    <w:rsid w:val="00213968"/>
    <w:rsid w:val="002232E2"/>
    <w:rsid w:val="00223750"/>
    <w:rsid w:val="002248A3"/>
    <w:rsid w:val="00224A8F"/>
    <w:rsid w:val="00224C77"/>
    <w:rsid w:val="00225324"/>
    <w:rsid w:val="00227CB9"/>
    <w:rsid w:val="00227E39"/>
    <w:rsid w:val="00233770"/>
    <w:rsid w:val="00241C6C"/>
    <w:rsid w:val="002447F6"/>
    <w:rsid w:val="00246A11"/>
    <w:rsid w:val="00252051"/>
    <w:rsid w:val="0025306C"/>
    <w:rsid w:val="00255734"/>
    <w:rsid w:val="00256EDD"/>
    <w:rsid w:val="00257369"/>
    <w:rsid w:val="00261B89"/>
    <w:rsid w:val="0026568F"/>
    <w:rsid w:val="0026706B"/>
    <w:rsid w:val="002678AB"/>
    <w:rsid w:val="00271D38"/>
    <w:rsid w:val="00272E2B"/>
    <w:rsid w:val="002814D4"/>
    <w:rsid w:val="002837ED"/>
    <w:rsid w:val="00283E85"/>
    <w:rsid w:val="0029492E"/>
    <w:rsid w:val="002953C0"/>
    <w:rsid w:val="002A2237"/>
    <w:rsid w:val="002A2640"/>
    <w:rsid w:val="002A4CEF"/>
    <w:rsid w:val="002A5876"/>
    <w:rsid w:val="002A7F4E"/>
    <w:rsid w:val="002B6740"/>
    <w:rsid w:val="002C185C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2515"/>
    <w:rsid w:val="00302B07"/>
    <w:rsid w:val="003062AC"/>
    <w:rsid w:val="00310A34"/>
    <w:rsid w:val="0031370D"/>
    <w:rsid w:val="00313888"/>
    <w:rsid w:val="00315240"/>
    <w:rsid w:val="00316C1C"/>
    <w:rsid w:val="0032032A"/>
    <w:rsid w:val="00320DC8"/>
    <w:rsid w:val="00325720"/>
    <w:rsid w:val="00330A77"/>
    <w:rsid w:val="00331D6C"/>
    <w:rsid w:val="0033364D"/>
    <w:rsid w:val="00333E3F"/>
    <w:rsid w:val="00333F61"/>
    <w:rsid w:val="00334999"/>
    <w:rsid w:val="00341028"/>
    <w:rsid w:val="003429D7"/>
    <w:rsid w:val="00346DE4"/>
    <w:rsid w:val="00350282"/>
    <w:rsid w:val="00351E47"/>
    <w:rsid w:val="00353E34"/>
    <w:rsid w:val="00354735"/>
    <w:rsid w:val="003600E2"/>
    <w:rsid w:val="00362C90"/>
    <w:rsid w:val="00364AEE"/>
    <w:rsid w:val="00365834"/>
    <w:rsid w:val="00366630"/>
    <w:rsid w:val="00366F45"/>
    <w:rsid w:val="00367880"/>
    <w:rsid w:val="00367A44"/>
    <w:rsid w:val="00375A6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09C4"/>
    <w:rsid w:val="003A1A6D"/>
    <w:rsid w:val="003A21AC"/>
    <w:rsid w:val="003A2520"/>
    <w:rsid w:val="003A2551"/>
    <w:rsid w:val="003A41B1"/>
    <w:rsid w:val="003A4DC1"/>
    <w:rsid w:val="003A5A9D"/>
    <w:rsid w:val="003A5E55"/>
    <w:rsid w:val="003B13A9"/>
    <w:rsid w:val="003B6F73"/>
    <w:rsid w:val="003C48F1"/>
    <w:rsid w:val="003C4B19"/>
    <w:rsid w:val="003C659A"/>
    <w:rsid w:val="003C7514"/>
    <w:rsid w:val="003D1ED1"/>
    <w:rsid w:val="003D4FCB"/>
    <w:rsid w:val="003D5829"/>
    <w:rsid w:val="003D716D"/>
    <w:rsid w:val="003D7B36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4CF9"/>
    <w:rsid w:val="00420580"/>
    <w:rsid w:val="00422FC5"/>
    <w:rsid w:val="00423457"/>
    <w:rsid w:val="004245B7"/>
    <w:rsid w:val="00427A12"/>
    <w:rsid w:val="0043172C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4238"/>
    <w:rsid w:val="00460E98"/>
    <w:rsid w:val="00460EBC"/>
    <w:rsid w:val="004617BB"/>
    <w:rsid w:val="00462A4F"/>
    <w:rsid w:val="004630E7"/>
    <w:rsid w:val="004639B5"/>
    <w:rsid w:val="0047062C"/>
    <w:rsid w:val="00477ADD"/>
    <w:rsid w:val="00480630"/>
    <w:rsid w:val="00480774"/>
    <w:rsid w:val="004825FF"/>
    <w:rsid w:val="00483B12"/>
    <w:rsid w:val="00485B52"/>
    <w:rsid w:val="00487287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52C0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3A0"/>
    <w:rsid w:val="00522BE4"/>
    <w:rsid w:val="005321D6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6C2D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7C3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2B74"/>
    <w:rsid w:val="005C52B4"/>
    <w:rsid w:val="005C74D9"/>
    <w:rsid w:val="005D0029"/>
    <w:rsid w:val="005D1CAF"/>
    <w:rsid w:val="005D3855"/>
    <w:rsid w:val="005D3E53"/>
    <w:rsid w:val="005D49B2"/>
    <w:rsid w:val="005E109B"/>
    <w:rsid w:val="005E25BB"/>
    <w:rsid w:val="005E3921"/>
    <w:rsid w:val="005F248D"/>
    <w:rsid w:val="005F3C52"/>
    <w:rsid w:val="005F51FC"/>
    <w:rsid w:val="005F53FF"/>
    <w:rsid w:val="005F73BE"/>
    <w:rsid w:val="00601FA4"/>
    <w:rsid w:val="006042A2"/>
    <w:rsid w:val="00606915"/>
    <w:rsid w:val="00607529"/>
    <w:rsid w:val="00607E94"/>
    <w:rsid w:val="00612614"/>
    <w:rsid w:val="00623033"/>
    <w:rsid w:val="006230E3"/>
    <w:rsid w:val="00631F41"/>
    <w:rsid w:val="00633F9C"/>
    <w:rsid w:val="00642664"/>
    <w:rsid w:val="00643C1D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17B9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38F2"/>
    <w:rsid w:val="006A4ABA"/>
    <w:rsid w:val="006B004E"/>
    <w:rsid w:val="006B48EB"/>
    <w:rsid w:val="006B65EA"/>
    <w:rsid w:val="006B6D15"/>
    <w:rsid w:val="006C1399"/>
    <w:rsid w:val="006C3D0A"/>
    <w:rsid w:val="006C3D86"/>
    <w:rsid w:val="006C4AB8"/>
    <w:rsid w:val="006C5B73"/>
    <w:rsid w:val="006D0804"/>
    <w:rsid w:val="006D2130"/>
    <w:rsid w:val="006D262F"/>
    <w:rsid w:val="006D2F13"/>
    <w:rsid w:val="006D4C80"/>
    <w:rsid w:val="006D4FB1"/>
    <w:rsid w:val="006E2914"/>
    <w:rsid w:val="006E3411"/>
    <w:rsid w:val="006E500A"/>
    <w:rsid w:val="006E7876"/>
    <w:rsid w:val="006E797B"/>
    <w:rsid w:val="006E7E6C"/>
    <w:rsid w:val="006F02D0"/>
    <w:rsid w:val="006F4070"/>
    <w:rsid w:val="006F4D47"/>
    <w:rsid w:val="006F5C85"/>
    <w:rsid w:val="006F74DA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6538"/>
    <w:rsid w:val="00747E30"/>
    <w:rsid w:val="0075289B"/>
    <w:rsid w:val="007548DB"/>
    <w:rsid w:val="0075499B"/>
    <w:rsid w:val="00755404"/>
    <w:rsid w:val="007572CC"/>
    <w:rsid w:val="00760F63"/>
    <w:rsid w:val="0076101F"/>
    <w:rsid w:val="00762138"/>
    <w:rsid w:val="007646D7"/>
    <w:rsid w:val="00767954"/>
    <w:rsid w:val="00767A53"/>
    <w:rsid w:val="00770C2E"/>
    <w:rsid w:val="007763E7"/>
    <w:rsid w:val="00777472"/>
    <w:rsid w:val="007800BD"/>
    <w:rsid w:val="00780A2C"/>
    <w:rsid w:val="00784738"/>
    <w:rsid w:val="007877E3"/>
    <w:rsid w:val="00787E16"/>
    <w:rsid w:val="00791CDB"/>
    <w:rsid w:val="00792EE6"/>
    <w:rsid w:val="00793775"/>
    <w:rsid w:val="00793B4E"/>
    <w:rsid w:val="0079444B"/>
    <w:rsid w:val="007A0335"/>
    <w:rsid w:val="007A7C26"/>
    <w:rsid w:val="007B21B2"/>
    <w:rsid w:val="007C0CCF"/>
    <w:rsid w:val="007C4815"/>
    <w:rsid w:val="007C525F"/>
    <w:rsid w:val="007C73C6"/>
    <w:rsid w:val="007D29F5"/>
    <w:rsid w:val="007D2EDC"/>
    <w:rsid w:val="007D3095"/>
    <w:rsid w:val="007D5D10"/>
    <w:rsid w:val="007D7CAC"/>
    <w:rsid w:val="007E08D6"/>
    <w:rsid w:val="007E388B"/>
    <w:rsid w:val="007E6310"/>
    <w:rsid w:val="007F34EC"/>
    <w:rsid w:val="007F3FE7"/>
    <w:rsid w:val="007F4967"/>
    <w:rsid w:val="007F4FAE"/>
    <w:rsid w:val="007F76A1"/>
    <w:rsid w:val="007F7A95"/>
    <w:rsid w:val="00802C0B"/>
    <w:rsid w:val="00803828"/>
    <w:rsid w:val="008079C8"/>
    <w:rsid w:val="00807F68"/>
    <w:rsid w:val="00810153"/>
    <w:rsid w:val="00810A21"/>
    <w:rsid w:val="008115F9"/>
    <w:rsid w:val="0081169B"/>
    <w:rsid w:val="00812831"/>
    <w:rsid w:val="008215CC"/>
    <w:rsid w:val="00822E62"/>
    <w:rsid w:val="00823981"/>
    <w:rsid w:val="00824F4A"/>
    <w:rsid w:val="00825EA0"/>
    <w:rsid w:val="00826C7F"/>
    <w:rsid w:val="008344A7"/>
    <w:rsid w:val="00834736"/>
    <w:rsid w:val="00834CD9"/>
    <w:rsid w:val="008375EC"/>
    <w:rsid w:val="008409B8"/>
    <w:rsid w:val="00840E8D"/>
    <w:rsid w:val="008454AD"/>
    <w:rsid w:val="00845544"/>
    <w:rsid w:val="0084752B"/>
    <w:rsid w:val="00851265"/>
    <w:rsid w:val="00852689"/>
    <w:rsid w:val="00853712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062"/>
    <w:rsid w:val="00870445"/>
    <w:rsid w:val="00872D84"/>
    <w:rsid w:val="00892186"/>
    <w:rsid w:val="00896C0F"/>
    <w:rsid w:val="008A0763"/>
    <w:rsid w:val="008A10C0"/>
    <w:rsid w:val="008A1345"/>
    <w:rsid w:val="008A1D11"/>
    <w:rsid w:val="008A27B1"/>
    <w:rsid w:val="008A41DF"/>
    <w:rsid w:val="008B11F9"/>
    <w:rsid w:val="008B3B91"/>
    <w:rsid w:val="008B504A"/>
    <w:rsid w:val="008C064B"/>
    <w:rsid w:val="008C5A0B"/>
    <w:rsid w:val="008C5EBB"/>
    <w:rsid w:val="008C6142"/>
    <w:rsid w:val="008C7516"/>
    <w:rsid w:val="008D1ABD"/>
    <w:rsid w:val="008D38B4"/>
    <w:rsid w:val="008D5AC9"/>
    <w:rsid w:val="008D7041"/>
    <w:rsid w:val="008E5B27"/>
    <w:rsid w:val="008E605D"/>
    <w:rsid w:val="008F0BFB"/>
    <w:rsid w:val="008F21F2"/>
    <w:rsid w:val="008F2E6F"/>
    <w:rsid w:val="0090132C"/>
    <w:rsid w:val="00901EC6"/>
    <w:rsid w:val="009023E2"/>
    <w:rsid w:val="00902957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3590"/>
    <w:rsid w:val="00925FAA"/>
    <w:rsid w:val="00926A77"/>
    <w:rsid w:val="00930CC4"/>
    <w:rsid w:val="00936437"/>
    <w:rsid w:val="00937018"/>
    <w:rsid w:val="009370DA"/>
    <w:rsid w:val="00937E37"/>
    <w:rsid w:val="009427CB"/>
    <w:rsid w:val="009433BE"/>
    <w:rsid w:val="009510D6"/>
    <w:rsid w:val="009516CD"/>
    <w:rsid w:val="00952F96"/>
    <w:rsid w:val="0095353E"/>
    <w:rsid w:val="00953976"/>
    <w:rsid w:val="0095725E"/>
    <w:rsid w:val="009575DB"/>
    <w:rsid w:val="00957865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D87"/>
    <w:rsid w:val="0098603A"/>
    <w:rsid w:val="009863C6"/>
    <w:rsid w:val="009952C7"/>
    <w:rsid w:val="009970AA"/>
    <w:rsid w:val="009A0530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1C8A"/>
    <w:rsid w:val="009E3C0C"/>
    <w:rsid w:val="009E3D6D"/>
    <w:rsid w:val="009E6B1D"/>
    <w:rsid w:val="009F246A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555A"/>
    <w:rsid w:val="00A36B36"/>
    <w:rsid w:val="00A3787E"/>
    <w:rsid w:val="00A4101C"/>
    <w:rsid w:val="00A410E8"/>
    <w:rsid w:val="00A431D6"/>
    <w:rsid w:val="00A45ED0"/>
    <w:rsid w:val="00A46A06"/>
    <w:rsid w:val="00A51EF7"/>
    <w:rsid w:val="00A578F5"/>
    <w:rsid w:val="00A6013A"/>
    <w:rsid w:val="00A62E79"/>
    <w:rsid w:val="00A63ECA"/>
    <w:rsid w:val="00A71CB4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08C9"/>
    <w:rsid w:val="00AA4266"/>
    <w:rsid w:val="00AB058C"/>
    <w:rsid w:val="00AB2527"/>
    <w:rsid w:val="00AC2D83"/>
    <w:rsid w:val="00AC4555"/>
    <w:rsid w:val="00AC4C9D"/>
    <w:rsid w:val="00AC5669"/>
    <w:rsid w:val="00AC754C"/>
    <w:rsid w:val="00AC780F"/>
    <w:rsid w:val="00AD34D0"/>
    <w:rsid w:val="00AD3D26"/>
    <w:rsid w:val="00AD4E1E"/>
    <w:rsid w:val="00AD55FC"/>
    <w:rsid w:val="00AD6BF1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2E5E"/>
    <w:rsid w:val="00AF4F4E"/>
    <w:rsid w:val="00AF6582"/>
    <w:rsid w:val="00AF6B83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16F7A"/>
    <w:rsid w:val="00B20941"/>
    <w:rsid w:val="00B20BCF"/>
    <w:rsid w:val="00B21D2F"/>
    <w:rsid w:val="00B21E12"/>
    <w:rsid w:val="00B222D7"/>
    <w:rsid w:val="00B2301A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7146"/>
    <w:rsid w:val="00B5121E"/>
    <w:rsid w:val="00B52161"/>
    <w:rsid w:val="00B5465B"/>
    <w:rsid w:val="00B55B34"/>
    <w:rsid w:val="00B56B0B"/>
    <w:rsid w:val="00B57C21"/>
    <w:rsid w:val="00B604FC"/>
    <w:rsid w:val="00B6181B"/>
    <w:rsid w:val="00B64E61"/>
    <w:rsid w:val="00B666DB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16F"/>
    <w:rsid w:val="00B8549E"/>
    <w:rsid w:val="00B85841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3337"/>
    <w:rsid w:val="00BA4BBD"/>
    <w:rsid w:val="00BA530C"/>
    <w:rsid w:val="00BA5C7E"/>
    <w:rsid w:val="00BB19B8"/>
    <w:rsid w:val="00BB60A6"/>
    <w:rsid w:val="00BB7015"/>
    <w:rsid w:val="00BC077D"/>
    <w:rsid w:val="00BC4A55"/>
    <w:rsid w:val="00BC4AEA"/>
    <w:rsid w:val="00BD1112"/>
    <w:rsid w:val="00BD2D8F"/>
    <w:rsid w:val="00BD7949"/>
    <w:rsid w:val="00BE087A"/>
    <w:rsid w:val="00BE0A7B"/>
    <w:rsid w:val="00BE28EE"/>
    <w:rsid w:val="00BE38A8"/>
    <w:rsid w:val="00BF15F1"/>
    <w:rsid w:val="00BF1BAE"/>
    <w:rsid w:val="00BF3244"/>
    <w:rsid w:val="00BF353D"/>
    <w:rsid w:val="00BF78FD"/>
    <w:rsid w:val="00C015A6"/>
    <w:rsid w:val="00C0164D"/>
    <w:rsid w:val="00C02FE9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4E0E"/>
    <w:rsid w:val="00C7601A"/>
    <w:rsid w:val="00C810D6"/>
    <w:rsid w:val="00C82F0B"/>
    <w:rsid w:val="00C84261"/>
    <w:rsid w:val="00C9266C"/>
    <w:rsid w:val="00C97C1D"/>
    <w:rsid w:val="00CA152F"/>
    <w:rsid w:val="00CA4619"/>
    <w:rsid w:val="00CA4E25"/>
    <w:rsid w:val="00CA78F8"/>
    <w:rsid w:val="00CB0C6C"/>
    <w:rsid w:val="00CB49E0"/>
    <w:rsid w:val="00CB548A"/>
    <w:rsid w:val="00CB6C60"/>
    <w:rsid w:val="00CB720D"/>
    <w:rsid w:val="00CC2C7F"/>
    <w:rsid w:val="00CC39C2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2FF0"/>
    <w:rsid w:val="00D04517"/>
    <w:rsid w:val="00D0511E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6446"/>
    <w:rsid w:val="00D57B5E"/>
    <w:rsid w:val="00D57CDF"/>
    <w:rsid w:val="00D6108E"/>
    <w:rsid w:val="00D61235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8D5"/>
    <w:rsid w:val="00D84681"/>
    <w:rsid w:val="00D87117"/>
    <w:rsid w:val="00D871CB"/>
    <w:rsid w:val="00D91670"/>
    <w:rsid w:val="00D93276"/>
    <w:rsid w:val="00D93CF7"/>
    <w:rsid w:val="00D948A5"/>
    <w:rsid w:val="00D96540"/>
    <w:rsid w:val="00D97491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181"/>
    <w:rsid w:val="00E928B8"/>
    <w:rsid w:val="00E97562"/>
    <w:rsid w:val="00E97C94"/>
    <w:rsid w:val="00EA065A"/>
    <w:rsid w:val="00EA0715"/>
    <w:rsid w:val="00EA2BDF"/>
    <w:rsid w:val="00EA4C1A"/>
    <w:rsid w:val="00EB1584"/>
    <w:rsid w:val="00EB26BF"/>
    <w:rsid w:val="00EB567B"/>
    <w:rsid w:val="00EB5DC0"/>
    <w:rsid w:val="00EB6A66"/>
    <w:rsid w:val="00EB6F6F"/>
    <w:rsid w:val="00EC0F29"/>
    <w:rsid w:val="00EC1621"/>
    <w:rsid w:val="00EC4352"/>
    <w:rsid w:val="00EC538A"/>
    <w:rsid w:val="00EC6B7B"/>
    <w:rsid w:val="00ED4C88"/>
    <w:rsid w:val="00EE318B"/>
    <w:rsid w:val="00EE3C74"/>
    <w:rsid w:val="00EE7A93"/>
    <w:rsid w:val="00EF0428"/>
    <w:rsid w:val="00EF07E9"/>
    <w:rsid w:val="00EF0C90"/>
    <w:rsid w:val="00EF1B4A"/>
    <w:rsid w:val="00EF2963"/>
    <w:rsid w:val="00EF39FF"/>
    <w:rsid w:val="00EF50AA"/>
    <w:rsid w:val="00F0084C"/>
    <w:rsid w:val="00F042DF"/>
    <w:rsid w:val="00F05931"/>
    <w:rsid w:val="00F05BE3"/>
    <w:rsid w:val="00F05C67"/>
    <w:rsid w:val="00F11020"/>
    <w:rsid w:val="00F1323B"/>
    <w:rsid w:val="00F21C6C"/>
    <w:rsid w:val="00F21EE8"/>
    <w:rsid w:val="00F226D3"/>
    <w:rsid w:val="00F237E1"/>
    <w:rsid w:val="00F26F8C"/>
    <w:rsid w:val="00F31F89"/>
    <w:rsid w:val="00F3327F"/>
    <w:rsid w:val="00F34D70"/>
    <w:rsid w:val="00F35450"/>
    <w:rsid w:val="00F37CEB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161E"/>
    <w:rsid w:val="00F642A5"/>
    <w:rsid w:val="00F66BC0"/>
    <w:rsid w:val="00F713BE"/>
    <w:rsid w:val="00F722E1"/>
    <w:rsid w:val="00F72305"/>
    <w:rsid w:val="00F72671"/>
    <w:rsid w:val="00F728E0"/>
    <w:rsid w:val="00F749B5"/>
    <w:rsid w:val="00F7713A"/>
    <w:rsid w:val="00F80B9A"/>
    <w:rsid w:val="00F81D19"/>
    <w:rsid w:val="00F84122"/>
    <w:rsid w:val="00F920EB"/>
    <w:rsid w:val="00F92BD6"/>
    <w:rsid w:val="00FA12D9"/>
    <w:rsid w:val="00FA1C7E"/>
    <w:rsid w:val="00FB1216"/>
    <w:rsid w:val="00FB1331"/>
    <w:rsid w:val="00FB2A4F"/>
    <w:rsid w:val="00FB2E1F"/>
    <w:rsid w:val="00FC0A58"/>
    <w:rsid w:val="00FC51CC"/>
    <w:rsid w:val="00FD24DC"/>
    <w:rsid w:val="00FD2552"/>
    <w:rsid w:val="00FD27EC"/>
    <w:rsid w:val="00FD77B3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0AABCF"/>
  <w15:chartTrackingRefBased/>
  <w15:docId w15:val="{FFD36F0C-A200-4F8C-BF0B-D8618413F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table" w:styleId="Tabela-Profesjonalny">
    <w:name w:val="Table Professional"/>
    <w:basedOn w:val="Standardowy"/>
    <w:rsid w:val="008C064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121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Beata</cp:lastModifiedBy>
  <cp:revision>13</cp:revision>
  <cp:lastPrinted>2022-09-13T09:06:00Z</cp:lastPrinted>
  <dcterms:created xsi:type="dcterms:W3CDTF">2022-07-25T09:36:00Z</dcterms:created>
  <dcterms:modified xsi:type="dcterms:W3CDTF">2024-09-05T07:28:00Z</dcterms:modified>
</cp:coreProperties>
</file>